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B86EE" w14:textId="77777777" w:rsidR="00BC31F8" w:rsidRPr="000D6140" w:rsidRDefault="00BC31F8" w:rsidP="000D6140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0D6140">
        <w:rPr>
          <w:rFonts w:ascii="Verdana" w:hAnsi="Verdana"/>
          <w:color w:val="000000"/>
          <w:sz w:val="32"/>
          <w:lang w:val="ru-RU"/>
        </w:rPr>
        <w:t>Правильная сказка</w:t>
      </w:r>
    </w:p>
    <w:p w14:paraId="19FE0A97" w14:textId="77777777" w:rsidR="00406E1C" w:rsidRPr="000D6140" w:rsidRDefault="00406E1C" w:rsidP="000D6140">
      <w:pPr>
        <w:pStyle w:val="Heading1"/>
        <w:keepNext w:val="0"/>
        <w:keepLines w:val="0"/>
        <w:suppressAutoHyphens/>
        <w:spacing w:before="0" w:line="240" w:lineRule="auto"/>
        <w:jc w:val="both"/>
        <w:rPr>
          <w:rFonts w:ascii="Verdana" w:eastAsiaTheme="minorEastAsia" w:hAnsi="Verdana"/>
          <w:b w:val="0"/>
          <w:color w:val="000000"/>
          <w:sz w:val="24"/>
          <w:lang w:val="ru-RU"/>
        </w:rPr>
      </w:pPr>
      <w:r w:rsidRPr="000D6140">
        <w:rPr>
          <w:rFonts w:ascii="Verdana" w:eastAsiaTheme="minorEastAsia" w:hAnsi="Verdana"/>
          <w:b w:val="0"/>
          <w:color w:val="000000"/>
          <w:sz w:val="24"/>
          <w:lang w:val="ru-RU"/>
        </w:rPr>
        <w:t>Александр Бачило</w:t>
      </w:r>
    </w:p>
    <w:p w14:paraId="3B841C1F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637ABED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Затишье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самый паршивый признак на войне. Год живу по этому правилу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если в степи тихо, пора смазывать салазки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и ведь ни разу оно меня не обмануло. Не меня одного, конечно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весь мир затаился и ждет, гадает, что еще вылезет из нашей дыры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когда-то тихого, как говорится, забытого Богом и людьми, провинциального Пашутина.</w:t>
      </w:r>
    </w:p>
    <w:p w14:paraId="30CB74B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И все-таки мы держимся. Последнего каменного гиганта остановили неделю назад на подступах к Белому Яру. С тех пор они больше не появлялись, но вся степь от Полтакова до Красного озера теперь завалена обломками скал. Торчат вкривь и вкось, как развалины миллионного города.</w:t>
      </w:r>
    </w:p>
    <w:p w14:paraId="0848A317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К ползучим теням тоже, вроде, приспособились. Просто не гаси свет на ночь, и никто не задушит тебя во сне.</w:t>
      </w:r>
    </w:p>
    <w:p w14:paraId="65A55556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Вот с белыми осами никак не справимся. Хотя средство защиты нашли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маскхалат. На худой конец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обычный докторский халат, если, конечно, сумеешь так скрючиться, чтобы целиком под него залезть. В белое они не жалят. По-родственному, что ли, относятся, черт их разберет, но все-таки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спасение. Сколько народу полегло, пока додумались! А уж скотина на фермах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вся перевелась, до самого Абакана. Чего еще ждать? Чтоб реки кровью потекли? Говорят, видели уже и такое, но, возможно, врут.</w:t>
      </w:r>
    </w:p>
    <w:p w14:paraId="12C7B5FD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Народы мира, понятное дело, содрогнулись, прислали к нам своих физиков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химиков, приборов привезли, пробирок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изучают. Но в самое пекло их лезть не заставишь, и что там, в Пашутине, делается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неизвестно. Из людей оттуда никто не выходил с самого дня «Хэ», спаслись только те, кто в отъезде был. Как вот я, например.</w:t>
      </w:r>
    </w:p>
    <w:p w14:paraId="129D540D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Помню, накануне выписал мне военком командировку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везти пятерых призывников в Красноярск, на сборный пункт, или, как в армии говорят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в холодильник. Это уж вечная повинность военкоматского заместителя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призывников возить. Служба хлопотная, беспокойная, но знакомая. А потому снарядился, получил билеты и «Макар» свой служебный, номер 2873, построил ушастых, отобрал спиртное, у кого нашел, отказался от подношений со стороны родственников «чтобы, если можно, не в глухую какую часть, а поближе», погрузил личный состав в служебный ПАЗик и в темноте уже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 xml:space="preserve">— на станцию. Через полчаса дрыхли мои ушастые в плацкартном вагоне, распятерив тайком последнюю нереквизированную грелку самогона. Пацанва, что возьмешь. Откуда им было знать, что эту грелку по моему указанию дед Панарин вчера еще зарядил успокоительным травяным сбором. Ничего, к утру будут, как огурчики. </w:t>
      </w:r>
      <w:r w:rsidRPr="000D6140">
        <w:rPr>
          <w:rFonts w:ascii="Verdana" w:hAnsi="Verdana"/>
          <w:color w:val="000000"/>
          <w:sz w:val="20"/>
          <w:lang w:val="ru-RU"/>
        </w:rPr>
        <w:lastRenderedPageBreak/>
        <w:t>А иначе всю ночь пробузят, другим пассажирам жизни не дадут. Страшнее призывника в вагоне только дембель...</w:t>
      </w:r>
    </w:p>
    <w:p w14:paraId="38AE1F7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В общем, проконтролировал я отбой да и сам прилег подремать вполглаза. Колеса стучат, луна из-за шторы пробивается, вверенное подразделение храпит на полках. Армейский уют. Особенно, если войны нет. Но вот с этим-то как раз и не задалось.</w:t>
      </w:r>
    </w:p>
    <w:p w14:paraId="0AFAAAB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В полночь проехали Бельтыры без остановки. Тепловоз наддал в полях так, что и перестука больше не слышно, катим, как с горы на лыжах. И вдруг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шкррабадах! Хруст, треск, вагон подпрыгнул, орлы мои с полок посыпались. Тормоза завизжали, будто весь поезд разом закричал. Хотя, может, кто и кричал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не разберешь. Трясло и кидало, пока не встали намертво, не то еще на рельсах, не то уже поперек. Вскинулись пацаны, глазами хлопают, к окошкам прилипли. Разом выветрило из голов и самогон, и травяной сбор.</w:t>
      </w:r>
    </w:p>
    <w:p w14:paraId="4D732F8D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Что там, товарищ капитан?</w:t>
      </w:r>
    </w:p>
    <w:p w14:paraId="56F41999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Как будто я им Бог Саваоф.</w:t>
      </w:r>
    </w:p>
    <w:p w14:paraId="6D86F991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Спокойно,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говорю.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Собрать вещи, возможно, будет высадка. Но только по моей команде. Шишек не набили?</w:t>
      </w:r>
    </w:p>
    <w:p w14:paraId="6E211A99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Нет, вроде, все целы. Ну и хорошо. Велел им сидеть на местах, а сам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к проводнице.</w:t>
      </w:r>
    </w:p>
    <w:p w14:paraId="07064138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Она в тамбуре дверь открыла, наружу выглядывает.</w:t>
      </w:r>
    </w:p>
    <w:p w14:paraId="1600A889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Что там?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спрашиваю.</w:t>
      </w:r>
    </w:p>
    <w:p w14:paraId="324E432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А я что, Бог Саваоф?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отвечает.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Авария какая-то. Может, корову сбили... Связи с начальником нет.</w:t>
      </w:r>
    </w:p>
    <w:p w14:paraId="7F73B9AF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И снова высунулась. Я встал рядом, тоже шею тяну, пытаюсь тепловоз рассмотреть. Мельтешит там что-то, не разглядеть в темноте. Трактор, что ли, на путях?</w:t>
      </w:r>
    </w:p>
    <w:p w14:paraId="15A77273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Как вдруг снизу, прямо из-под колес, что-то как кинется! Темное, длинное, и луна блеснула, будто по мокрому. Клац! Возле самого уха. Я отпрянул, успел только заметить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клешня, как у рака, но размером с ковш от «Беларуси», живо утянулась под вагон. Ни хрена себе!</w:t>
      </w:r>
    </w:p>
    <w:p w14:paraId="53DE73A1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Это еще что за...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поворачиваюсь к проводнице, а она, как стояла в дверях, в поручень вцепившись, так и торчит, дура.</w:t>
      </w:r>
    </w:p>
    <w:p w14:paraId="1806B6C4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Назад!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кричу и за руку ее дергаю.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Убери голову!</w:t>
      </w:r>
    </w:p>
    <w:p w14:paraId="549E376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Только вижу вдруг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головы-то и нет. Темный фонтанчик бьет над плечами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прямо на китель льется.</w:t>
      </w:r>
    </w:p>
    <w:p w14:paraId="54C1093E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lastRenderedPageBreak/>
        <w:t>Я по службе кое-чего видывал. Завалы разбирал после взрыва на снарядном складе. Потаскал «двухсотого», и на носилках, и в мешке. Но в этот раз не смог удержаться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вывернуло меня наизнанку посреди тамбура. В глазах поплыло, чуть не отрубился. Но тут в пол подо мной что-то садануло снизу так, что площадка горбом выгнулась. Я отлетел к стене, еле устоял, за стоп-кран схватился.</w:t>
      </w:r>
    </w:p>
    <w:p w14:paraId="0C8C75A7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Рано в обморок падать, думаю. Не время теперь...</w:t>
      </w:r>
    </w:p>
    <w:p w14:paraId="038A5140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Еще раз грохнуло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в полу щель появилась, а в ней та самая клешня. И заработала, с визгом, со скрежетом. Натурально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ножницы по металлу.</w:t>
      </w:r>
    </w:p>
    <w:p w14:paraId="6C5BC5F6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Я из тамбура кинулся в вагон, дверь за собой захлопнул. Да что в той двери? Пассажиры с полок выглядывают, смотрят испуганно.</w:t>
      </w:r>
    </w:p>
    <w:p w14:paraId="17C653A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Что происходит, капитан?</w:t>
      </w:r>
    </w:p>
    <w:p w14:paraId="2E84B724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Попробуй объясни, что происходит. Я бы и сам хотел знать!</w:t>
      </w:r>
    </w:p>
    <w:p w14:paraId="3472A8C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Ерунда какая-то происходит, граждане. Отходим в тот конец вагона. Без вещей. К окнам попрошу не подходить.</w:t>
      </w:r>
    </w:p>
    <w:p w14:paraId="2DC0FBA9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А что там, что?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кричат.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Нападение? Ограбление?</w:t>
      </w:r>
    </w:p>
    <w:p w14:paraId="5F834C6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Вынул я из кобуры Макаров, номер 2873, дослал патрон, поставил на предохранитель.</w:t>
      </w:r>
    </w:p>
    <w:p w14:paraId="4B17B6C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Удавы с клешнями в нашей местности водятся?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спрашиваю, ни к кому не обращаясь. Так, на всякий случай.</w:t>
      </w:r>
    </w:p>
    <w:p w14:paraId="67CAFD0D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Тут из соседнего купе высовывается девушка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я ее еще при посадке в поезд срисовал, думал, неплохо бы телефончик попросить.</w:t>
      </w:r>
    </w:p>
    <w:p w14:paraId="715ACDF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Как вам не стыдно,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говорит,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военный человек, а людей детскими страшилками пугаете!</w:t>
      </w:r>
    </w:p>
    <w:p w14:paraId="439D3CD3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Детскими?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переспрашиваю, а у самого перед глазами проводница без головы.</w:t>
      </w:r>
    </w:p>
    <w:p w14:paraId="0233434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Ладно. Пускай страшилки. Главное в нашем положении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сохранять спокойствие.</w:t>
      </w:r>
    </w:p>
    <w:p w14:paraId="03A96985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Здесь женщине плохо! Врача надо!- пассажиры волнуются.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На воздух бы ей!</w:t>
      </w:r>
    </w:p>
    <w:p w14:paraId="1541BB8F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Придется подождать,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говорю.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На воздух сейчас нельзя.</w:t>
      </w:r>
    </w:p>
    <w:p w14:paraId="15C515D0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Да что там стряслось?!</w:t>
      </w:r>
    </w:p>
    <w:p w14:paraId="44E291F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Пока неизвестно. Уточняется.</w:t>
      </w:r>
    </w:p>
    <w:p w14:paraId="43074255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lastRenderedPageBreak/>
        <w:t>Тут оно и уточнилось. Дверь тамбура хрустнула, разлетелась в куски, и первый в моей боевой биографии червь-секач попер в атаку...</w:t>
      </w:r>
    </w:p>
    <w:p w14:paraId="08888781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Да. Всего-то год прошел. А кажется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полжизни. Сколько за это время случилось разного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и не вспомнишь. Каменные гиганты, ржавые пески, осы, холерная буря, медведка... Первый тот налет секачей кажется теперь пустяком. А ведь спасся чудом тогда. Если бы не Маринка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та самая, из соседнего купе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не видать бы мне больше города Абакана. И как это она сообразила, что секач только по запахам ориентируется? Распылила духов полфлакона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он и заблудился в трех перегородках. Крушит, ломает, клешней лязгает, да все мимо....</w:t>
      </w:r>
    </w:p>
    <w:p w14:paraId="78C3246B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Удирали потом кто как мог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степью. Но на переправе через Ессейку догнали нас секачи. Из пацанов моих двое погибли. Я все патроны расстрелял, да без толку. Духи, одеколоны, дезодоранты, у кого были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кончились. А твари все перли и перли со стороны родного Пашутина...</w:t>
      </w:r>
    </w:p>
    <w:p w14:paraId="715924CA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Трое тогдашних призывников до сих пор со мной служат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Славка, Глеб и Баир. Зубры-сержанты теперь, истребители экзофауны, полные штаны фасону. И Маринка в нашей команде. А куда ей? Воспитательница во фронтовой полосе, прямо скажем, не самая востребованная профессия. Тут нужны бойцы, и то не всякие, а такие, у кого соображалка, как у Маринки, работает. Физики на них молятся, за образцами посылают. А начальство...</w:t>
      </w:r>
    </w:p>
    <w:p w14:paraId="03E54668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Ну, про начальство разговор особый. То ли с него победных рапортов требуют, то ли на пенсию не терпится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не пойму я. Казалось бы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закрепились на позициях, научились больше нечисти бить, чем ее рождается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дай людям передышку, смену готовь, пусть учатся солобоны, пока мы живы! Нет. Затеяли рейд прямо в пекло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в Пашутин, где даже радиосвязи не будет, глушит ее что-то. Причем, сами-то не полезут, куда с такими пузами! А ты, товарищ капитан, ноги в руки и шагай, рискуй ребятами, разведай точно, откуда выдвигаются на нас каменные гиганты, да заодно накачай для науки бочку меда белых ос, которые его сроду не собирали...</w:t>
      </w:r>
    </w:p>
    <w:p w14:paraId="0DCAC25A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Вот такая на данный момент диспозиция. Ворчать-то я могу сколько угодно, но только себе под нос, потому как железнодорожная станция Пашутин уже не помещается целиком в угломерную сетку моего бинокля. А это значит, что мы на месте. Добрались.</w:t>
      </w:r>
    </w:p>
    <w:p w14:paraId="368E9D8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С виду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городок, как городок, никаких признаков экзофауны. Разрушения, конечно, есть, но не катастрофические. Нам-то, особенно после выбросов лавы в Бельтыры, казалось, что Пашутин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это вообще глубокий космос. Какая-нибудь черная дыра на месте города, и все. Нет, оказывается, стоит, родимый. Вон колокольня, вон больница, вон ларек, где я всегда курево покупаю... Покупал. А вон, над деревьями, флаг на ветру мотыляется. Это, братцы мои, военкомат. Видимо, цел, свеж, и крыша не течет. А замначальника первого отдела лежит тут на пузе за мусорной кучей и в бинокль с опаской зеленку разглядывает. Что за жизнь?!</w:t>
      </w:r>
    </w:p>
    <w:p w14:paraId="183D6184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lastRenderedPageBreak/>
        <w:t>Краем глаза замечаю знак Баира: есть движение! Смещаю директорию обзора на пятиэтажку и вижу: дверь подъезда медленно открывается. Ну, сейчас выползет какая-нибудь тварюга...</w:t>
      </w:r>
    </w:p>
    <w:p w14:paraId="05D2BDE7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Что такое?! Я даже привстал. Из подъезда вышел мальчонка лет семи. Курточка, шапочка, сапоги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по лужам шлепать. И ведь зашлепал! Подобрал с земли какую-то щепку, бросил ее в ручей и вприпрыжку следом. Синдбад-мореход ты этакий! Куда ж тебя несет?! А если шипохвост из-за угла?!</w:t>
      </w:r>
    </w:p>
    <w:p w14:paraId="00CBFC3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Рядом Маринка заерзала, щебенкой шуршит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видимо, о том же подумала и уж готова бежать, спасать. Еще бы! Год живых детей не видела воспитательница. Но я на нее, конечно, пришикнул, чтоб не отсвечивала. Показываю своим: держать позицию, а сам встаю и, по возможности бесшумно, приближаюсь к пацаненку. Мало ли какие могут быть сюрпризы? А вдруг это и не человек, а, скажем, белый рой так мимикрирует? От гребаных ос всего можно ждать. Правда, детьми они раньше не прикидывались, но кто знает? Может, это неправильные осы.</w:t>
      </w:r>
    </w:p>
    <w:p w14:paraId="2C96C343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Бегу, значит, крадучись, по сторонам зыркаю, но больше за мальчишкой слежу. Мальчишка как мальчишка. Кораблики пускает, и ничего важнее для него нет на всем свете. Я и сам когда-то таким был.</w:t>
      </w:r>
    </w:p>
    <w:p w14:paraId="2ECDA48E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Чтобы не напугать его ненароком, я остановился поодаль и позвал:</w:t>
      </w:r>
    </w:p>
    <w:p w14:paraId="222E97F1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Эй, мальчик!</w:t>
      </w:r>
    </w:p>
    <w:p w14:paraId="7087CB28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Он обернулся, смотрит на меня, глаз прищурив. Никакого страха, наоборот, вижу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обрадовался.</w:t>
      </w:r>
    </w:p>
    <w:p w14:paraId="2489B47B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Шоколадка есть?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спрашивает звонким голоском.</w:t>
      </w:r>
    </w:p>
    <w:p w14:paraId="51DDA6FA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Найдется,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говорю.</w:t>
      </w:r>
    </w:p>
    <w:p w14:paraId="3F5BABE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Снял рюкзак, достал пайковую плитку, протягиваю.</w:t>
      </w:r>
    </w:p>
    <w:p w14:paraId="3ADF542D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Что надо сказать?</w:t>
      </w:r>
    </w:p>
    <w:p w14:paraId="24AD1B37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Он опять щурится.</w:t>
      </w:r>
    </w:p>
    <w:p w14:paraId="1FF9D0CB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Ничего не надо говорить,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отвечает серьезно.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Я скажу, когда надо будет.</w:t>
      </w:r>
    </w:p>
    <w:p w14:paraId="4DCBBDFB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Смешной парнишка.</w:t>
      </w:r>
    </w:p>
    <w:p w14:paraId="1C4435E7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Да ты, брат, суров!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усмехаюсь.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Как тебя зовут?</w:t>
      </w:r>
    </w:p>
    <w:p w14:paraId="7FD4B216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Молчит, вгрызается в плитку.</w:t>
      </w:r>
    </w:p>
    <w:p w14:paraId="1DC0E7A9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Ясно,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говорю.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Значит, имени нет.</w:t>
      </w:r>
    </w:p>
    <w:p w14:paraId="0C840701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Есть,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бурчит.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Сережа меня зовут.</w:t>
      </w:r>
    </w:p>
    <w:p w14:paraId="400D6537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Другой разговор. А меня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дядя Витя.</w:t>
      </w:r>
    </w:p>
    <w:p w14:paraId="5CF0BD21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Протягиваю ему руку, но он будто и не замечает.</w:t>
      </w:r>
    </w:p>
    <w:p w14:paraId="1A948623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А родители твои где, Сережа?</w:t>
      </w:r>
    </w:p>
    <w:p w14:paraId="4EEABCD0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Не отвечает, хмурится.</w:t>
      </w:r>
    </w:p>
    <w:p w14:paraId="1E5A5813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Понял, отстал. Спросим что-нибудь полегче.</w:t>
      </w:r>
    </w:p>
    <w:p w14:paraId="0AF18295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Где же ты живешь?</w:t>
      </w:r>
    </w:p>
    <w:p w14:paraId="6E2B5203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Кивает на пятиэтажку.</w:t>
      </w:r>
    </w:p>
    <w:p w14:paraId="0EF62CA9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Там.</w:t>
      </w:r>
    </w:p>
    <w:p w14:paraId="151C14B5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Может, в гости пригласишь?</w:t>
      </w:r>
    </w:p>
    <w:p w14:paraId="715317E7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Он оглядел меня критически с ног до головы.</w:t>
      </w:r>
    </w:p>
    <w:p w14:paraId="1BC8E2F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Ну, пошли.</w:t>
      </w:r>
    </w:p>
    <w:p w14:paraId="04B7124B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Мы зашагали обратно к пятиэтажке.</w:t>
      </w:r>
    </w:p>
    <w:p w14:paraId="7E45797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И много народу тут живет?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интересуюсь.</w:t>
      </w:r>
    </w:p>
    <w:p w14:paraId="4A50FF14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Много. Только сейчас никого нет.</w:t>
      </w:r>
    </w:p>
    <w:p w14:paraId="20567510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А где они?</w:t>
      </w:r>
    </w:p>
    <w:p w14:paraId="2FD5B5A3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Гулять ушли.</w:t>
      </w:r>
    </w:p>
    <w:p w14:paraId="34A60B5A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Вот тебе раз, думаю. Гуляют они! Хуже места для прогулок, чем город Пашутин, на всем свете, пожалуй, не найдешь.</w:t>
      </w:r>
    </w:p>
    <w:p w14:paraId="610E4D11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Как же вы экзофауны не боитесь?</w:t>
      </w:r>
    </w:p>
    <w:p w14:paraId="7CAF690D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Кого?</w:t>
      </w:r>
    </w:p>
    <w:p w14:paraId="705E1CCB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Ну, этих, знаешь? Зверей. Тут разные в округе попадаются...</w:t>
      </w:r>
    </w:p>
    <w:p w14:paraId="6583885D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Ага, зверей знаю,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он вдруг посмотрел на меня этак, испытывающе.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Но ты же нас защитишь?</w:t>
      </w:r>
    </w:p>
    <w:p w14:paraId="021331EE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Неуютно мне стало от этого взгляда. На слабо берет, что ли?</w:t>
      </w:r>
    </w:p>
    <w:p w14:paraId="356F1848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Да уж постараюсь,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говорю осторожно.</w:t>
      </w:r>
    </w:p>
    <w:p w14:paraId="02034B11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А ты один пришел?</w:t>
      </w:r>
    </w:p>
    <w:p w14:paraId="53638B8A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И опять вопрос, будто с подвохом. Что за черт, чего я так напрягаюсь, когда с ним разговариваю? Может, потому что сроду с детьми дела не имел? Тут бы специалиста надо...</w:t>
      </w:r>
    </w:p>
    <w:p w14:paraId="2CED0819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Зачем же один?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говорю.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Со мной ребята надежные. Кстати, хочешь познакомлю тебя с одной тетенькой?</w:t>
      </w:r>
    </w:p>
    <w:p w14:paraId="1C5C853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Смотрит исподлобья.</w:t>
      </w:r>
    </w:p>
    <w:p w14:paraId="246E8809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Она тоже солдат?</w:t>
      </w:r>
    </w:p>
    <w:p w14:paraId="3F6595F0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Она воспитательница.</w:t>
      </w:r>
    </w:p>
    <w:p w14:paraId="3735FBC5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Морщится.</w:t>
      </w:r>
    </w:p>
    <w:p w14:paraId="2D087767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Воспитательница... Здесь солдаты нужны!</w:t>
      </w:r>
    </w:p>
    <w:p w14:paraId="38D98528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Не бойся,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говорю.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Она и солдат тоже. В обиду мы вас не дадим. Так я ее позову?</w:t>
      </w:r>
    </w:p>
    <w:p w14:paraId="0BD6281A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Кивает.</w:t>
      </w:r>
    </w:p>
    <w:p w14:paraId="31CD156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Подал я знак своим, дескать второй номер ко мне, остальные на месте. А Маринка уж тут как тут.</w:t>
      </w:r>
    </w:p>
    <w:p w14:paraId="23BA2353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Ну и любите же вы, мужчины, поболтать! С голоду умрешь, пока наговоритесь! Пошли чай пить, что ли!</w:t>
      </w:r>
    </w:p>
    <w:p w14:paraId="36E9EF0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И берет Сережку за руку. Идут они впереди, а я следом. Шагаю и удивляюсь, как это ловко у нее получается: всего-то, кажется, парой слов с пацаненком перекинулась, а успела и познакомиться, и свисток подарить, и разузнать побольше моего. Сказки он любит. У них, оказывается, все дети сказки любят. Только девочки больше любят про каменных гигантов, а мальчики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про шипохвоста и червя-секача. Кто, интересно, им такие сказки рассказывает? Вот ведь бедолаги! Военное поколение...</w:t>
      </w:r>
    </w:p>
    <w:p w14:paraId="478300F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Только мне одно непонятно,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встреваю.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Ваши-то взрослые как с монстрами управляются?</w:t>
      </w:r>
    </w:p>
    <w:p w14:paraId="07C9948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Молчит Сережа. Маринка смотрит на меня осуждающе. Опять я, видно, невпопад сморозил.</w:t>
      </w:r>
    </w:p>
    <w:p w14:paraId="5B547FE5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Однако, что же это получается?!</w:t>
      </w:r>
    </w:p>
    <w:p w14:paraId="53BB6781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Взрослых совсем нет, что ли?</w:t>
      </w:r>
    </w:p>
    <w:p w14:paraId="577EAE9B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Он головой мотает.</w:t>
      </w:r>
    </w:p>
    <w:p w14:paraId="31FD5BFB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Ну, дела! Чем дальше в лес, тем больше чудес.</w:t>
      </w:r>
    </w:p>
    <w:p w14:paraId="5FBE86B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А кто же вас кормит?!</w:t>
      </w:r>
    </w:p>
    <w:p w14:paraId="2B4244B0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А чего нас кормить? Не маленькие, сами едим.</w:t>
      </w:r>
    </w:p>
    <w:p w14:paraId="2851EE9A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Мы вошли в подъезд. Пыльно, не обжито, и запаха-то жилого нет. Маринка начала было подниматься по ступенькам, но он ее за руку тянет.</w:t>
      </w:r>
    </w:p>
    <w:p w14:paraId="6A3B5B8A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Не туда!</w:t>
      </w:r>
    </w:p>
    <w:p w14:paraId="0233B5E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И сворачивает под лестницу. Я как только подвальную дверь увидел, так сразу и вспомнил: дом-то этот мне знаком! Тут в подвале подотчетный военкомату объект БУ-1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Бомбоубежище системы Гражданской Обороны на консервации. Только консервации уж никакой нет, толстая стальная дверь настежь.</w:t>
      </w:r>
    </w:p>
    <w:p w14:paraId="14D6CAB8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Так вот где они от экзофауны прячутся! Хотя, все равно непонятно. Дверь эта любому секачу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на полчаса работы клешней.</w:t>
      </w:r>
    </w:p>
    <w:p w14:paraId="0F2BC03A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Ну, вошли, осматриваемся. Тепло, светло. Откуда у них электричество-то? Но самое удивительное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помещение, вроде, нисколько и не изменилось с тех пор, как мы с начальником ГО его ревизовали и опечатывали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чистота и пустота. Что хотите со мной делайте, а на детскую комнату это не похоже. Хоть своих короедов я еще не нажил, но с племяшками-то возился, видел во что они любую жилплощадь в пять минут превращают. А эти, вдобавок, одни, без взрослых...</w:t>
      </w:r>
    </w:p>
    <w:p w14:paraId="1C7A3136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А где же у вас кухня?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спрашиваю Серегу.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Спите на чем? И вообще...</w:t>
      </w:r>
    </w:p>
    <w:p w14:paraId="16BEAAAE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Но он будто и не слышит. Подошел к стене, уткнулся чуть не носом и говорит:</w:t>
      </w:r>
    </w:p>
    <w:p w14:paraId="2BA6825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Я солдат нашел!</w:t>
      </w:r>
    </w:p>
    <w:p w14:paraId="2DE2449A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И сейчас же в комнату вошли две девочки, курносая и белобрысенькая, одна в розовом платьице, другая в зеленом.</w:t>
      </w:r>
    </w:p>
    <w:p w14:paraId="5C6EA65B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Давайте знакомиться,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говорит Маринка.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Как вас зовут?</w:t>
      </w:r>
    </w:p>
    <w:p w14:paraId="1BF0C5CE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Белобрысенькая оглядела нас без особого интереса и молчит. А курносенькая разочарованно так:</w:t>
      </w:r>
    </w:p>
    <w:p w14:paraId="7EE13404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Двое солдат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мало!</w:t>
      </w:r>
    </w:p>
    <w:p w14:paraId="209588E6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Там, наверху, еще есть!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гордо заявляет Серега.</w:t>
      </w:r>
    </w:p>
    <w:p w14:paraId="23B1946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И тут, кажется, со всех сторон сразу повалила детвора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разномастные мальчишки и девчонки лет от пяти до восьми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в пальтишках, курточках, свитерках и платьицах. Их было человек пятьдесят, не меньше. Обступили нас и разглядывают молча. Маринка, смотрю, тоже дара речи лишилась. А я так и вовсе растерялся. Здесь, в самом пекле, посреди квадрата ноль, на всех картах обозначенного, как территория наивысшей опасности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целый детский интернат. Предложить бы им лакомства какого, да разве на такую ораву без обид разделишь?</w:t>
      </w:r>
    </w:p>
    <w:p w14:paraId="6E96293F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Серега подошел и пальцем в меня тычет.</w:t>
      </w:r>
    </w:p>
    <w:p w14:paraId="11B95831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Этот про зверей рассказывает.</w:t>
      </w:r>
    </w:p>
    <w:p w14:paraId="0E78FE7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А про каких?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послышались голоса.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Ну-ка, расскажи!</w:t>
      </w:r>
    </w:p>
    <w:p w14:paraId="52C794BE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Погодите, ребята,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говорю.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Рассказывать будем, когда придумаем, как вас на большую землю вывезти!</w:t>
      </w:r>
    </w:p>
    <w:p w14:paraId="4DA2119E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Нет, сейчас рассказывай!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вихрастый мальчишка требует.</w:t>
      </w:r>
    </w:p>
    <w:p w14:paraId="5D8AB70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И все за ним:</w:t>
      </w:r>
    </w:p>
    <w:p w14:paraId="2D9BB50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Да! Да! Давай, солдат! Про зверей!</w:t>
      </w:r>
    </w:p>
    <w:p w14:paraId="497D67B9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Переглянулись мы с Маринкой. Что тут поделаешь?</w:t>
      </w:r>
    </w:p>
    <w:p w14:paraId="6B01004B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Ну, что звери,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начинаю,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они разные бывают. Каменные гиганты, например...</w:t>
      </w:r>
    </w:p>
    <w:p w14:paraId="20752027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Про гигантов не надо,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перебивает Сережа.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Дальше!</w:t>
      </w:r>
    </w:p>
    <w:p w14:paraId="485F4904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Ну, или, скажем, шипохвост. Опаснейшая тварюга... то есть, прошу прощения. Животное. Хотя, говорят, он больше сродни грибам...</w:t>
      </w:r>
    </w:p>
    <w:p w14:paraId="0A80F7E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Смотрят угрюмо. Недовольны.</w:t>
      </w:r>
    </w:p>
    <w:p w14:paraId="10B3C791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Тогда что же,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бормочу.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Червь-секач бывает. У него клешня, как...</w:t>
      </w:r>
    </w:p>
    <w:p w14:paraId="5BFBCD4E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Да это мы все знаем!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заявляет курносенькая девочка и отворачивается.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Тоже мне, про зверей он рассказывает!</w:t>
      </w:r>
    </w:p>
    <w:p w14:paraId="66001C0D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Вижу, аудитория разочарована. Но тут вдруг на помощь мне приходит Маринка.</w:t>
      </w:r>
    </w:p>
    <w:p w14:paraId="2D40FC16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Извините, товарищ капитан,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говорит.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Был один случай... вы тогда по ранению в госпитале лежали, с нами в рейд не вышли. А ведь мы с ребятами что-то совсем невероятное встретили... Даже докладывать не стали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все равно никто не поверит.</w:t>
      </w:r>
    </w:p>
    <w:p w14:paraId="311397E8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Смотрю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ушки навострили. А Маринка, серьезно так, продолжает:</w:t>
      </w:r>
    </w:p>
    <w:p w14:paraId="57B776C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Сделали мы привал на берегу Ессейки. Костра не разводили, сидим, закусываем всухомятку. Как вдруг выходит из воды рыба и прямо на нас!</w:t>
      </w:r>
    </w:p>
    <w:p w14:paraId="34554FF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Минутку, сержант. Кто выходит?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переспрашиваю.</w:t>
      </w:r>
    </w:p>
    <w:p w14:paraId="47E8B69A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Рыба. Натуральный сом, килограммов на четыреста! Зубищи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во!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ладонь показывает.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Ноги, как у крокодила, на носу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бивень. А шустрая! Не успели моргнуть, как она хвать Глеба...</w:t>
      </w:r>
    </w:p>
    <w:p w14:paraId="45B21AEB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Глеба?</w:t>
      </w:r>
    </w:p>
    <w:p w14:paraId="5CBF9591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Ну, то есть хотела его схватить, да он не растерялся, вместо себя рюкзак подсунул!</w:t>
      </w:r>
    </w:p>
    <w:p w14:paraId="3CD9C09B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Детишки рты разинули, слушают.</w:t>
      </w:r>
    </w:p>
    <w:p w14:paraId="08BEC77D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Ну, ну,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говорю.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И что?</w:t>
      </w:r>
    </w:p>
    <w:p w14:paraId="19F7BD56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И что! Пополам!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Маринка рубит воздух.</w:t>
      </w:r>
    </w:p>
    <w:p w14:paraId="50274530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Рюкзак?</w:t>
      </w:r>
    </w:p>
    <w:p w14:paraId="0D961E14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Рюкзак! А потом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на меня! Представляете?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это она детишкам. Те кивают дружно.</w:t>
      </w:r>
    </w:p>
    <w:p w14:paraId="530C9E5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Ужас какой!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говорю.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как же вы спаслись?!</w:t>
      </w:r>
    </w:p>
    <w:p w14:paraId="262418FF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Как, как! Чудом!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Маринка задумалась.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Хорошо, у Баира зажигалка под рукой оказалась. Он к рыбе сбоку подбежал, зажигалкой чиркнул, тут она вся и вспыхнула.</w:t>
      </w:r>
    </w:p>
    <w:p w14:paraId="51DFC5DA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Рыба?</w:t>
      </w:r>
    </w:p>
    <w:p w14:paraId="10B62686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Ну, конечно! Вода в Ессейке сами знаете, какая. Вот рыба и пропиталась, только чиркни.</w:t>
      </w:r>
    </w:p>
    <w:p w14:paraId="36F08C7E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И сгорела?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спрашиваю.</w:t>
      </w:r>
    </w:p>
    <w:p w14:paraId="454A7EE3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Вчистую! Одни угольки остались.</w:t>
      </w:r>
    </w:p>
    <w:p w14:paraId="55F29E6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Смотрю на детишек, а у них у самих глаза, как угольки светятся, уши каждое маринкино слово ловят.</w:t>
      </w:r>
    </w:p>
    <w:p w14:paraId="57B30039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М-да,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говорю.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Что же вы такой ценный экземпляр не уберегли? Наука теперь и не узнает, как эта рыба выглядела.</w:t>
      </w:r>
    </w:p>
    <w:p w14:paraId="091C76C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Я знаю! Я!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закричала вдруг курносенькая девочка, подбежала к стене, провела по ней рукой...</w:t>
      </w:r>
    </w:p>
    <w:p w14:paraId="2404A11B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И тут я, ребята, чуть не сел, где стоял. Стена осветилась во всю ширину, будто солнце в окно заглянуло, небо голубое засияло, а далеко внизу, смотрю, земля. Дома, деревья, дорога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и все летит навстречу.</w:t>
      </w:r>
    </w:p>
    <w:p w14:paraId="60A55E3A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Вы... где это такую штуку взяли?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шепчу.</w:t>
      </w:r>
    </w:p>
    <w:p w14:paraId="431CB39B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С собой привезли,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Серега деловито так.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это глаз осы. Что она видит, то и мы.</w:t>
      </w:r>
    </w:p>
    <w:p w14:paraId="3F2327A9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Вот она, рыба!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радуется девчонка.</w:t>
      </w:r>
    </w:p>
    <w:p w14:paraId="42B55CE1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И вижу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действительно. С кучи на кучу мусора пересигивая, несется здоровенная монстяра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рыбий хвост, рог на носу, зубастая пасть, а по бокам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лапы так и мелькают! И непросто несется, а приближается со спины к каким-то людям в военной форме.</w:t>
      </w:r>
    </w:p>
    <w:p w14:paraId="42B8FF73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Вдруг Маринка как закричит:</w:t>
      </w:r>
    </w:p>
    <w:p w14:paraId="4E2CC534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Да ведь это наши! Стой! Не надо!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и к выходу.</w:t>
      </w:r>
    </w:p>
    <w:p w14:paraId="26964158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Остальное я уж набегу сообразил, прыгая за ней через ступеньки.</w:t>
      </w:r>
    </w:p>
    <w:p w14:paraId="6D55A48F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Глаз осы. Телекамера на летящем беспилотнике. А там, в подвале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экран. Значит, Баир, Глеб и Славка лежат в засаде и не знают, что сзади к ним зверюга приближается.</w:t>
      </w:r>
    </w:p>
    <w:p w14:paraId="0996E8C1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Как же я бежал! Но Маринка все равно впереди оказалась.</w:t>
      </w:r>
    </w:p>
    <w:p w14:paraId="7D6BEFAE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Баир, зажигалку!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вопит, перепрыгивает через лежащих и прямо нос к носу сталкивается с рыбой.</w:t>
      </w:r>
    </w:p>
    <w:p w14:paraId="30D6CF90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Та только рогом мотнула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Маринку отбросило через всю улицу, как куклу, и в стену дома ударило. Я на бегу сажу в рыбью морду из Макара номер 2873, но без заметного эффекта. А эти трое все глазами хлопают.</w:t>
      </w:r>
    </w:p>
    <w:p w14:paraId="3BE589C6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Да поджигай же ее, суку!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ору Баиру.</w:t>
      </w:r>
    </w:p>
    <w:p w14:paraId="6FE34F30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И тут, наконец, полыхнуло. Глеб со Славкой еле успели отскочить с опаленными мордами. Баир кое-как уберегся, только хэбэшка на нем загорелась. Но мы его быстро притоптали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и к Маринке. Лежит, не шевелится, голова запрокинута.</w:t>
      </w:r>
    </w:p>
    <w:p w14:paraId="7E61D19B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6140">
        <w:rPr>
          <w:rFonts w:ascii="Verdana" w:hAnsi="Verdana"/>
          <w:color w:val="000000"/>
          <w:sz w:val="20"/>
          <w:lang w:val="ru-RU"/>
        </w:rPr>
        <w:t>—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Девочка моя,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шепчу,</w:t>
      </w:r>
      <w:r w:rsidRPr="000D6140">
        <w:rPr>
          <w:rFonts w:ascii="Verdana" w:hAnsi="Verdana"/>
          <w:color w:val="000000"/>
          <w:sz w:val="20"/>
        </w:rPr>
        <w:t> </w:t>
      </w:r>
      <w:r w:rsidRPr="000D6140">
        <w:rPr>
          <w:rFonts w:ascii="Verdana" w:hAnsi="Verdana"/>
          <w:color w:val="000000"/>
          <w:sz w:val="20"/>
          <w:lang w:val="ru-RU"/>
        </w:rPr>
        <w:t>— пожалуйста, будь жива!</w:t>
      </w:r>
    </w:p>
    <w:p w14:paraId="09B31A2D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Руки убери, — стонет. — Знаю я вас...</w:t>
      </w:r>
    </w:p>
    <w:p w14:paraId="36FFF55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Утер глаза рукавом по-быстрому. Вроде, никто не заметил.</w:t>
      </w:r>
    </w:p>
    <w:p w14:paraId="14748911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Ну, что, тореадор, — спрашиваю, — крепко приложилась?</w:t>
      </w:r>
    </w:p>
    <w:p w14:paraId="55BAFEF5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Нога... ох! И ребро. Ничего, терпимо. Помогите встать.</w:t>
      </w:r>
    </w:p>
    <w:p w14:paraId="01D3D62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Подхватили мы ее под руки и бегом назад, в подвал. От рыбы точно, одни угольки остались, но ведь рыба эта, наверняка не последняя тут.</w:t>
      </w:r>
    </w:p>
    <w:p w14:paraId="36CC0F4E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Главное, я был уверен, что ты детишкам заливаешь! Так, для налаживания контакта... Баир! Почему не доложили, про такую экзофауну?</w:t>
      </w:r>
    </w:p>
    <w:p w14:paraId="4D73FB74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Удивляется.</w:t>
      </w:r>
    </w:p>
    <w:p w14:paraId="758272FE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Да я в первый раз такую вижу!</w:t>
      </w:r>
    </w:p>
    <w:p w14:paraId="28828305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Ничего-то ты, командир, не понял, — тихо говорит Маринка.</w:t>
      </w:r>
    </w:p>
    <w:p w14:paraId="31E91D53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Это уж точно. Ладно, разберемся. Вот и подъезд. Спускаемся по ступенькам... Стоп. Подвальная дверь закрыта. Не просто закрыта, а заперта на все свои стальные запоры. Стучу рукояткой пистолета.</w:t>
      </w:r>
    </w:p>
    <w:p w14:paraId="5716D011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Бесполезно, — говорит Маринка. — Они не откроют.</w:t>
      </w:r>
    </w:p>
    <w:p w14:paraId="213910FE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Почему это не откроют?</w:t>
      </w:r>
    </w:p>
    <w:p w14:paraId="254D9A9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Потому что игра не окончена. Солдатики еще живы.</w:t>
      </w:r>
    </w:p>
    <w:p w14:paraId="2D2F92A8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Какие солдатики?! О чем ты?</w:t>
      </w:r>
    </w:p>
    <w:p w14:paraId="1519F2AD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Сияет глазищами своими загадочно.</w:t>
      </w:r>
    </w:p>
    <w:p w14:paraId="1F7FA0CE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А ты не заметил, Витя, что было самое странное в этих детях?</w:t>
      </w:r>
    </w:p>
    <w:p w14:paraId="7E48BD06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Ничего себе вопрос!</w:t>
      </w:r>
    </w:p>
    <w:p w14:paraId="4788863E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Да в них вообще все странное! Что ты хочешь — дети войны!</w:t>
      </w:r>
    </w:p>
    <w:p w14:paraId="5B92C420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Качает головой.</w:t>
      </w:r>
    </w:p>
    <w:p w14:paraId="287AE408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Не то. Самое странное — у них не было ни одной игрушки — ни куклы, ни медвежонка, ни самолетика. Какая бы ни была война, дети должны играть.</w:t>
      </w:r>
    </w:p>
    <w:p w14:paraId="0D8AC9A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Ну и что?</w:t>
      </w:r>
    </w:p>
    <w:p w14:paraId="206778E5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Они играют в нас.</w:t>
      </w:r>
    </w:p>
    <w:p w14:paraId="3C959F84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Таак. Этого мне только не хватало! Я послал ребят следить за обстановкой на улице, а сам присел возле Маринки.</w:t>
      </w:r>
    </w:p>
    <w:p w14:paraId="531558E1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Ты только не волнуйся, — говорю. — У тебя просто легкая контузия. Головой ударилась...</w:t>
      </w:r>
    </w:p>
    <w:p w14:paraId="74FF85FA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Подожди, послушай. Эту рыбу я действительно придумала. Ничего такого раньше не было.</w:t>
      </w:r>
    </w:p>
    <w:p w14:paraId="09C3CAA6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Опять двадцать пять за рыбу деньги!</w:t>
      </w:r>
    </w:p>
    <w:p w14:paraId="3741FB7A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Как не было?! — спрашиваю. — А кто ж тогда тебя рогом...</w:t>
      </w:r>
    </w:p>
    <w:p w14:paraId="7959417F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Но она договорить не дает.</w:t>
      </w:r>
    </w:p>
    <w:p w14:paraId="70329E98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Это они ее создали. Так же, как раньше — каменных гигантов, секача, шипохвоста... Это все их игрушки — экзофауна и солдатики. Они напускают на нас зверей и смотрят через осиный глаз, кто победит.</w:t>
      </w:r>
    </w:p>
    <w:p w14:paraId="60FB17FD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Ни черта себе, игры! Да разве может нормальный человек...</w:t>
      </w:r>
    </w:p>
    <w:p w14:paraId="1BD43EF9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Они не люди, Витя.</w:t>
      </w:r>
    </w:p>
    <w:p w14:paraId="388085D0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А кто?!</w:t>
      </w:r>
    </w:p>
    <w:p w14:paraId="359A4E9C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Не знаю.</w:t>
      </w:r>
    </w:p>
    <w:p w14:paraId="7BC68C89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Сижу я рядом с Маринкой на полу под дверью, прислонясь к железу затылком — так легче соображать — но все равно чувствую себя таким же контуженым. Потому как начинает мне казаться, что она дело говорит!</w:t>
      </w:r>
    </w:p>
    <w:p w14:paraId="0B0A6A1F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То есть ты хочешь сказать, что вот эти мальчишки и девчонки — и есть наши враги?</w:t>
      </w:r>
    </w:p>
    <w:p w14:paraId="2995CE9A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Нет. Они хоть и не люди, но все равно — дети. Просто им рассказывали плохие сказки.</w:t>
      </w:r>
    </w:p>
    <w:p w14:paraId="7323AB48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С ума я сойду от этих сказок!</w:t>
      </w:r>
    </w:p>
    <w:p w14:paraId="3A6ED1FB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И что же нам теперь делать?</w:t>
      </w:r>
    </w:p>
    <w:p w14:paraId="487A6885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Им нужно помочь.</w:t>
      </w:r>
    </w:p>
    <w:p w14:paraId="1B088418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Во-от. — вздыхаю облегченно. — Слава Богу, ты начинаешь приходить в себя. Вывести их отсюда мы впятером не можем. Можем только попытаться дойти до своих и вернуться со спасателями.</w:t>
      </w:r>
    </w:p>
    <w:p w14:paraId="30C05507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Им не нужны спасатели, — улыбается Маринка. — Им нужна мама... А вы идите.</w:t>
      </w:r>
    </w:p>
    <w:p w14:paraId="5D8AABE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То есть как это — идите?! А ты?!</w:t>
      </w:r>
    </w:p>
    <w:p w14:paraId="2BF0DBBD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А я буду сидеть здесь и рассказывать сказки.</w:t>
      </w:r>
    </w:p>
    <w:p w14:paraId="522AA4F2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Где здесь? Под дверью?! Они тебя даже не услышат!</w:t>
      </w:r>
    </w:p>
    <w:p w14:paraId="4906B619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Услышат, — смеется. — И увидят.</w:t>
      </w:r>
    </w:p>
    <w:p w14:paraId="2184C349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И показывает куда-то на потолок. Я поднимаю голову. Прямо над нами на потолке, вцепившись лапками в известку, сидит белая оса...</w:t>
      </w:r>
    </w:p>
    <w:p w14:paraId="7D449810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Оставался самый сложный участок перед станцией. Землю здесь будто трактором вспахали. В любой момент из-за бугра может появиться клешня секача, щелкнет наобум, и ничего не успеешь сделать, сколько ни поливай себя дезодорантами...</w:t>
      </w:r>
    </w:p>
    <w:p w14:paraId="4B8AA821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Баир! Рви первым! Славка, за ним! Глеб!</w:t>
      </w:r>
    </w:p>
    <w:p w14:paraId="2160DFD1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Нормально прошли ребята. Теперь я. Последнему идти труднее всего. Если секач почувствовал сотрясение почвы, мог уже и подрыться поближе. Прыгаю с кочки на кочку. Но вот, наконец и стена. Можно передохнуть. Однако, только присели, как совсем рядом, за стеной вдруг просыпалась щебенка.</w:t>
      </w:r>
    </w:p>
    <w:p w14:paraId="1C7728FF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Так, ребята. Похоже, у нас гости. Баллоны приготовить. Толовые шашки. Да, и зажигалку на всякий случай. Сам же оттягиваю затвор своего верного Макара номер 2873. Толку от него мало, но как-то мне всегда с ним спокойнее...</w:t>
      </w:r>
    </w:p>
    <w:p w14:paraId="226C90D6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Шорох ближе. Еще ближе... Вот сейчас появится из-за угла... Кто? Секач? Шипохвост? А может, сразу оба?</w:t>
      </w:r>
    </w:p>
    <w:p w14:paraId="39FD1F2F" w14:textId="77777777" w:rsidR="00BC31F8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И тут они появились. Вдвоем. Плюшевый медведь и веселый розовый поросенок. Оставляя в пыли круглые нечеловеческие следы, они бодро зашагали по дороге, распевая во все горло:</w:t>
      </w:r>
    </w:p>
    <w:p w14:paraId="272AA490" w14:textId="3EA225D1" w:rsidR="000B2971" w:rsidRPr="000D6140" w:rsidRDefault="00BC31F8" w:rsidP="000D614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D6140">
        <w:rPr>
          <w:rFonts w:ascii="Verdana" w:hAnsi="Verdana"/>
          <w:color w:val="000000"/>
          <w:sz w:val="20"/>
        </w:rPr>
        <w:t>— Куда идем мы с Пятачком — большой, большой секрет! И не расскажем мы о нем! О, нет, и нет и нет!</w:t>
      </w:r>
    </w:p>
    <w:sectPr w:rsidR="000B2971" w:rsidRPr="000D6140" w:rsidSect="000D61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CAED1" w14:textId="77777777" w:rsidR="000D6140" w:rsidRDefault="000D6140" w:rsidP="000D6140">
      <w:pPr>
        <w:spacing w:after="0" w:line="240" w:lineRule="auto"/>
      </w:pPr>
      <w:r>
        <w:separator/>
      </w:r>
    </w:p>
  </w:endnote>
  <w:endnote w:type="continuationSeparator" w:id="0">
    <w:p w14:paraId="29404EFE" w14:textId="77777777" w:rsidR="000D6140" w:rsidRDefault="000D6140" w:rsidP="000D6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73FC0" w14:textId="77777777" w:rsidR="000D6140" w:rsidRDefault="000D6140" w:rsidP="00CB6F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8E55691" w14:textId="77777777" w:rsidR="000D6140" w:rsidRDefault="000D6140" w:rsidP="000D614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E4A2A" w14:textId="72D75F42" w:rsidR="000D6140" w:rsidRPr="000D6140" w:rsidRDefault="000D6140" w:rsidP="000D6140">
    <w:pPr>
      <w:pStyle w:val="Footer"/>
      <w:ind w:right="360"/>
      <w:rPr>
        <w:rFonts w:ascii="Arial" w:hAnsi="Arial" w:cs="Arial"/>
        <w:color w:val="999999"/>
        <w:sz w:val="20"/>
      </w:rPr>
    </w:pPr>
    <w:r w:rsidRPr="000D614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C654E" w14:textId="77777777" w:rsidR="000D6140" w:rsidRDefault="000D61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96E9C" w14:textId="77777777" w:rsidR="000D6140" w:rsidRDefault="000D6140" w:rsidP="000D6140">
      <w:pPr>
        <w:spacing w:after="0" w:line="240" w:lineRule="auto"/>
      </w:pPr>
      <w:r>
        <w:separator/>
      </w:r>
    </w:p>
  </w:footnote>
  <w:footnote w:type="continuationSeparator" w:id="0">
    <w:p w14:paraId="027F094C" w14:textId="77777777" w:rsidR="000D6140" w:rsidRDefault="000D6140" w:rsidP="000D6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08413" w14:textId="77777777" w:rsidR="000D6140" w:rsidRDefault="000D61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C7B9D" w14:textId="0F2CBE56" w:rsidR="000D6140" w:rsidRPr="000D6140" w:rsidRDefault="000D6140" w:rsidP="000D6140">
    <w:pPr>
      <w:pStyle w:val="Header"/>
      <w:rPr>
        <w:rFonts w:ascii="Arial" w:hAnsi="Arial" w:cs="Arial"/>
        <w:color w:val="999999"/>
        <w:sz w:val="20"/>
      </w:rPr>
    </w:pPr>
    <w:r w:rsidRPr="000D6140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D2742" w14:textId="77777777" w:rsidR="000D6140" w:rsidRDefault="000D61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2971"/>
    <w:rsid w:val="000D6140"/>
    <w:rsid w:val="0015074B"/>
    <w:rsid w:val="0029639D"/>
    <w:rsid w:val="00326F90"/>
    <w:rsid w:val="00406E1C"/>
    <w:rsid w:val="00AA1D8D"/>
    <w:rsid w:val="00B47730"/>
    <w:rsid w:val="00BC31F8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72D29BC"/>
  <w14:defaultImageDpi w14:val="300"/>
  <w15:docId w15:val="{A00BC539-7B16-43F6-9A19-C7DA2B7D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0D6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0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3656</Words>
  <Characters>19747</Characters>
  <Application>Microsoft Office Word</Application>
  <DocSecurity>0</DocSecurity>
  <Lines>438</Lines>
  <Paragraphs>272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23131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Правильная сказка</dc:title>
  <dc:subject/>
  <dc:creator>Александр Бачило</dc:creator>
  <cp:keywords/>
  <dc:description/>
  <cp:lastModifiedBy>Andrey Piskunov</cp:lastModifiedBy>
  <cp:revision>5</cp:revision>
  <dcterms:created xsi:type="dcterms:W3CDTF">2013-12-23T23:15:00Z</dcterms:created>
  <dcterms:modified xsi:type="dcterms:W3CDTF">2025-08-19T04:03:00Z</dcterms:modified>
  <cp:category/>
</cp:coreProperties>
</file>